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C0570" w:rsidRDefault="008454C4" w:rsidP="000A3283">
      <w:pPr>
        <w:pStyle w:val="Tytu"/>
        <w:tabs>
          <w:tab w:val="left" w:pos="851"/>
        </w:tabs>
        <w:spacing w:line="360" w:lineRule="auto"/>
        <w:jc w:val="center"/>
        <w:rPr>
          <w:b/>
          <w:color w:val="92D050"/>
          <w:sz w:val="44"/>
          <w:szCs w:val="44"/>
        </w:rPr>
      </w:pPr>
      <w:r>
        <w:rPr>
          <w:b/>
          <w:color w:val="92D050"/>
          <w:sz w:val="44"/>
          <w:szCs w:val="44"/>
        </w:rPr>
        <w:t>Wielokąty</w:t>
      </w:r>
    </w:p>
    <w:p w:rsidR="008454C4" w:rsidRDefault="008454C4" w:rsidP="00AB0D9B">
      <w:pPr>
        <w:pStyle w:val="Tytu"/>
        <w:tabs>
          <w:tab w:val="left" w:pos="426"/>
        </w:tabs>
        <w:spacing w:after="240" w:line="360" w:lineRule="auto"/>
        <w:rPr>
          <w:noProof/>
          <w:color w:val="215868"/>
          <w:sz w:val="28"/>
          <w:szCs w:val="28"/>
        </w:rPr>
      </w:pPr>
      <w:r>
        <w:rPr>
          <w:noProof/>
          <w:color w:val="215868"/>
          <w:sz w:val="28"/>
          <w:szCs w:val="28"/>
        </w:rPr>
        <w:t>Połącz wielokąt y z ich cechami.</w:t>
      </w:r>
    </w:p>
    <w:p w:rsidR="00190333" w:rsidRPr="00AB0D9B" w:rsidRDefault="008454C4" w:rsidP="00AB0D9B">
      <w:pPr>
        <w:pStyle w:val="Tytu"/>
        <w:tabs>
          <w:tab w:val="left" w:pos="426"/>
        </w:tabs>
        <w:spacing w:after="240" w:line="360" w:lineRule="auto"/>
        <w:rPr>
          <w:noProof/>
          <w:color w:val="215868"/>
          <w:sz w:val="28"/>
          <w:szCs w:val="28"/>
        </w:rPr>
      </w:pPr>
      <w:r>
        <w:rPr>
          <w:noProof/>
          <w:color w:val="215868"/>
          <w:sz w:val="28"/>
          <w:szCs w:val="28"/>
        </w:rPr>
        <w:t xml:space="preserve"> </w:t>
      </w:r>
    </w:p>
    <w:p w:rsidR="00BE79B3" w:rsidRDefault="008454C4" w:rsidP="00AB0D9B">
      <w:pPr>
        <w:pStyle w:val="Tytu"/>
        <w:tabs>
          <w:tab w:val="left" w:pos="426"/>
        </w:tabs>
        <w:spacing w:line="276" w:lineRule="auto"/>
      </w:pP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47A2B7" wp14:editId="4D3A3047">
                <wp:simplePos x="0" y="0"/>
                <wp:positionH relativeFrom="column">
                  <wp:posOffset>62230</wp:posOffset>
                </wp:positionH>
                <wp:positionV relativeFrom="paragraph">
                  <wp:posOffset>252095</wp:posOffset>
                </wp:positionV>
                <wp:extent cx="2413635" cy="1054100"/>
                <wp:effectExtent l="38100" t="38100" r="62865" b="88900"/>
                <wp:wrapNone/>
                <wp:docPr id="11" name="Trape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635" cy="1054100"/>
                        </a:xfrm>
                        <a:custGeom>
                          <a:avLst/>
                          <a:gdLst>
                            <a:gd name="connsiteX0" fmla="*/ 0 w 1828800"/>
                            <a:gd name="connsiteY0" fmla="*/ 1054100 h 1054100"/>
                            <a:gd name="connsiteX1" fmla="*/ 263525 w 1828800"/>
                            <a:gd name="connsiteY1" fmla="*/ 0 h 1054100"/>
                            <a:gd name="connsiteX2" fmla="*/ 1565275 w 1828800"/>
                            <a:gd name="connsiteY2" fmla="*/ 0 h 1054100"/>
                            <a:gd name="connsiteX3" fmla="*/ 1828800 w 1828800"/>
                            <a:gd name="connsiteY3" fmla="*/ 1054100 h 1054100"/>
                            <a:gd name="connsiteX4" fmla="*/ 0 w 1828800"/>
                            <a:gd name="connsiteY4" fmla="*/ 1054100 h 1054100"/>
                            <a:gd name="connsiteX0" fmla="*/ 0 w 2413686"/>
                            <a:gd name="connsiteY0" fmla="*/ 1054100 h 1054100"/>
                            <a:gd name="connsiteX1" fmla="*/ 263525 w 2413686"/>
                            <a:gd name="connsiteY1" fmla="*/ 0 h 1054100"/>
                            <a:gd name="connsiteX2" fmla="*/ 1565275 w 2413686"/>
                            <a:gd name="connsiteY2" fmla="*/ 0 h 1054100"/>
                            <a:gd name="connsiteX3" fmla="*/ 2413686 w 2413686"/>
                            <a:gd name="connsiteY3" fmla="*/ 1054100 h 1054100"/>
                            <a:gd name="connsiteX4" fmla="*/ 0 w 2413686"/>
                            <a:gd name="connsiteY4" fmla="*/ 1054100 h 1054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413686" h="1054100">
                              <a:moveTo>
                                <a:pt x="0" y="1054100"/>
                              </a:moveTo>
                              <a:lnTo>
                                <a:pt x="263525" y="0"/>
                              </a:lnTo>
                              <a:lnTo>
                                <a:pt x="1565275" y="0"/>
                              </a:lnTo>
                              <a:lnTo>
                                <a:pt x="2413686" y="1054100"/>
                              </a:lnTo>
                              <a:lnTo>
                                <a:pt x="0" y="105410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rapez 11" o:spid="_x0000_s1026" style="position:absolute;margin-left:4.9pt;margin-top:19.85pt;width:190.05pt;height:8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13686,1054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" path="m,1054100l263525,,1565275,r848411,1054100l,1054100xe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 o:connecttype="custom" o:connectlocs="0,1054100;263519,0;1565242,0;2413635,1054100;0,1054100" o:connectangles="0,0,0,0,0"/>
              </v:shape>
            </w:pict>
          </mc:Fallback>
        </mc:AlternateContent>
      </w:r>
      <w:r w:rsidR="000A3283" w:rsidRPr="000A3283">
        <w:rPr>
          <w:noProof/>
          <w:color w:val="215868"/>
          <w:sz w:val="32"/>
          <w:szCs w:val="28"/>
        </w:rPr>
        <w:t xml:space="preserve"> </w:t>
      </w:r>
    </w:p>
    <w:p w:rsidR="00A07A29" w:rsidRDefault="00A07A29" w:rsidP="00A07A29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</w:p>
    <w:p w:rsidR="00A07A29" w:rsidRPr="008454C4" w:rsidRDefault="008454C4" w:rsidP="008454C4">
      <w:pPr>
        <w:rPr>
          <w:rFonts w:ascii="Cambria" w:eastAsia="Times New Roman" w:hAnsi="Cambria"/>
          <w:noProof/>
          <w:kern w:val="28"/>
          <w:lang w:eastAsia="pl-PL"/>
        </w:rPr>
      </w:pPr>
      <w:bookmarkStart w:id="0" w:name="_GoBack"/>
      <w:bookmarkEnd w:id="0"/>
      <w:r>
        <w:rPr>
          <w:noProof/>
          <w:color w:val="21586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FE4DE6" wp14:editId="20FF73E8">
                <wp:simplePos x="0" y="0"/>
                <wp:positionH relativeFrom="column">
                  <wp:posOffset>20320</wp:posOffset>
                </wp:positionH>
                <wp:positionV relativeFrom="paragraph">
                  <wp:posOffset>4971415</wp:posOffset>
                </wp:positionV>
                <wp:extent cx="1622425" cy="1219835"/>
                <wp:effectExtent l="57150" t="38100" r="73025" b="94615"/>
                <wp:wrapNone/>
                <wp:docPr id="14" name="Równoległobo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425" cy="1219835"/>
                        </a:xfrm>
                        <a:prstGeom prst="parallelogram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Równoległobok 14" o:spid="_x0000_s1026" type="#_x0000_t7" style="position:absolute;margin-left:1.6pt;margin-top:391.45pt;width:127.75pt;height:96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" adj="406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color w:val="21586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0E4ECC" wp14:editId="56F18E79">
                <wp:simplePos x="0" y="0"/>
                <wp:positionH relativeFrom="column">
                  <wp:posOffset>-53340</wp:posOffset>
                </wp:positionH>
                <wp:positionV relativeFrom="paragraph">
                  <wp:posOffset>3082925</wp:posOffset>
                </wp:positionV>
                <wp:extent cx="2152650" cy="1061720"/>
                <wp:effectExtent l="57150" t="38100" r="76200" b="10033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0617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3" o:spid="_x0000_s1026" style="position:absolute;margin-left:-4.2pt;margin-top:242.75pt;width:169.5pt;height:8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color w:val="21586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F391CD" wp14:editId="1A2D27C9">
                <wp:simplePos x="0" y="0"/>
                <wp:positionH relativeFrom="column">
                  <wp:posOffset>103505</wp:posOffset>
                </wp:positionH>
                <wp:positionV relativeFrom="paragraph">
                  <wp:posOffset>1242695</wp:posOffset>
                </wp:positionV>
                <wp:extent cx="2103755" cy="1013460"/>
                <wp:effectExtent l="38100" t="38100" r="67945" b="91440"/>
                <wp:wrapNone/>
                <wp:docPr id="12" name="Równoległobo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755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ównoległobok 12" o:spid="_x0000_s1026" type="#_x0000_t7" style="position:absolute;margin-left:8.15pt;margin-top:97.85pt;width:165.65pt;height:7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" adj="2601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color w:val="21586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C1A58" wp14:editId="556B7104">
                <wp:simplePos x="0" y="0"/>
                <wp:positionH relativeFrom="column">
                  <wp:posOffset>3685540</wp:posOffset>
                </wp:positionH>
                <wp:positionV relativeFrom="paragraph">
                  <wp:posOffset>1465580</wp:posOffset>
                </wp:positionV>
                <wp:extent cx="2100580" cy="996315"/>
                <wp:effectExtent l="0" t="0" r="13970" b="13335"/>
                <wp:wrapNone/>
                <wp:docPr id="7" name="Prostokąt zaokrąglon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996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4C4" w:rsidRDefault="008454C4" w:rsidP="008454C4">
                            <w:pPr>
                              <w:jc w:val="center"/>
                            </w:pPr>
                            <w:r>
                              <w:t xml:space="preserve">Mam </w:t>
                            </w:r>
                            <w:r>
                              <w:t xml:space="preserve">parę </w:t>
                            </w:r>
                            <w:r>
                              <w:t>boków równoległych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7" o:spid="_x0000_s1026" style="position:absolute;margin-left:290.2pt;margin-top:115.4pt;width:165.4pt;height:7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" fillcolor="white [3201]" strokecolor="#8064a2 [3207]" strokeweight="2pt">
                <v:textbox>
                  <w:txbxContent>
                    <w:p w:rsidR="008454C4" w:rsidRDefault="008454C4" w:rsidP="008454C4">
                      <w:pPr>
                        <w:jc w:val="center"/>
                      </w:pPr>
                      <w:r>
                        <w:t xml:space="preserve">Mam </w:t>
                      </w:r>
                      <w:r>
                        <w:t xml:space="preserve">parę </w:t>
                      </w:r>
                      <w:r>
                        <w:t>boków równoległych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21586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B987F" wp14:editId="24760526">
                <wp:simplePos x="0" y="0"/>
                <wp:positionH relativeFrom="column">
                  <wp:posOffset>3685540</wp:posOffset>
                </wp:positionH>
                <wp:positionV relativeFrom="paragraph">
                  <wp:posOffset>2762250</wp:posOffset>
                </wp:positionV>
                <wp:extent cx="2100580" cy="996315"/>
                <wp:effectExtent l="0" t="0" r="13970" b="13335"/>
                <wp:wrapNone/>
                <wp:docPr id="8" name="Prostokąt zaokrąglon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996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4C4" w:rsidRDefault="008454C4" w:rsidP="008454C4">
                            <w:pPr>
                              <w:jc w:val="center"/>
                            </w:pPr>
                            <w:r>
                              <w:t xml:space="preserve">Mam </w:t>
                            </w:r>
                            <w:r>
                              <w:t>wszystkie kąty proste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8" o:spid="_x0000_s1027" style="position:absolute;margin-left:290.2pt;margin-top:217.5pt;width:165.4pt;height:78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" fillcolor="white [3201]" strokecolor="#8064a2 [3207]" strokeweight="2pt">
                <v:textbox>
                  <w:txbxContent>
                    <w:p w:rsidR="008454C4" w:rsidRDefault="008454C4" w:rsidP="008454C4">
                      <w:pPr>
                        <w:jc w:val="center"/>
                      </w:pPr>
                      <w:r>
                        <w:t xml:space="preserve">Mam </w:t>
                      </w:r>
                      <w:r>
                        <w:t>wszystkie kąty proste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21586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04171" wp14:editId="2ACB868F">
                <wp:simplePos x="0" y="0"/>
                <wp:positionH relativeFrom="column">
                  <wp:posOffset>3685540</wp:posOffset>
                </wp:positionH>
                <wp:positionV relativeFrom="paragraph">
                  <wp:posOffset>168910</wp:posOffset>
                </wp:positionV>
                <wp:extent cx="2100580" cy="996315"/>
                <wp:effectExtent l="0" t="0" r="13970" b="13335"/>
                <wp:wrapNone/>
                <wp:docPr id="6" name="Prostokąt zaokrąglon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996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4C4" w:rsidRDefault="008454C4" w:rsidP="008454C4">
                            <w:pPr>
                              <w:jc w:val="center"/>
                            </w:pPr>
                            <w:r>
                              <w:t>Mam dwie pary boków równoległych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6" o:spid="_x0000_s1028" style="position:absolute;margin-left:290.2pt;margin-top:13.3pt;width:165.4pt;height:7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" fillcolor="white [3201]" strokecolor="#8064a2 [3207]" strokeweight="2pt">
                <v:textbox>
                  <w:txbxContent>
                    <w:p w:rsidR="008454C4" w:rsidRDefault="008454C4" w:rsidP="008454C4">
                      <w:pPr>
                        <w:jc w:val="center"/>
                      </w:pPr>
                      <w:r>
                        <w:t>Mam dwie pary boków równoległych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21586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DA38E4" wp14:editId="0CC563F0">
                <wp:simplePos x="0" y="0"/>
                <wp:positionH relativeFrom="column">
                  <wp:posOffset>3685711</wp:posOffset>
                </wp:positionH>
                <wp:positionV relativeFrom="paragraph">
                  <wp:posOffset>4059057</wp:posOffset>
                </wp:positionV>
                <wp:extent cx="2100580" cy="996315"/>
                <wp:effectExtent l="0" t="0" r="13970" b="13335"/>
                <wp:wrapNone/>
                <wp:docPr id="9" name="Prostokąt zaokrąglon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996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4C4" w:rsidRDefault="008454C4" w:rsidP="008454C4">
                            <w:pPr>
                              <w:jc w:val="center"/>
                            </w:pPr>
                            <w:r>
                              <w:t xml:space="preserve">Mam wszystkie </w:t>
                            </w:r>
                            <w:r>
                              <w:t>boki tej samej długości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9" o:spid="_x0000_s1029" style="position:absolute;margin-left:290.2pt;margin-top:319.6pt;width:165.4pt;height:78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" fillcolor="white [3201]" strokecolor="#8064a2 [3207]" strokeweight="2pt">
                <v:textbox>
                  <w:txbxContent>
                    <w:p w:rsidR="008454C4" w:rsidRDefault="008454C4" w:rsidP="008454C4">
                      <w:pPr>
                        <w:jc w:val="center"/>
                      </w:pPr>
                      <w:r>
                        <w:t xml:space="preserve">Mam wszystkie </w:t>
                      </w:r>
                      <w:r>
                        <w:t>boki tej samej długości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07A29" w:rsidRPr="008454C4" w:rsidSect="00AB0D9B">
      <w:headerReference w:type="default" r:id="rId9"/>
      <w:footerReference w:type="even" r:id="rId10"/>
      <w:headerReference w:type="first" r:id="rId11"/>
      <w:footerReference w:type="first" r:id="rId12"/>
      <w:pgSz w:w="11907" w:h="16839" w:code="9"/>
      <w:pgMar w:top="709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48" w:rsidRDefault="00342C48">
      <w:pPr>
        <w:spacing w:after="0" w:line="240" w:lineRule="auto"/>
      </w:pPr>
      <w:r>
        <w:separator/>
      </w:r>
    </w:p>
  </w:endnote>
  <w:endnote w:type="continuationSeparator" w:id="0">
    <w:p w:rsidR="00342C48" w:rsidRDefault="0034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7C1DFEC" wp14:editId="13B854CD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A79C5A" wp14:editId="2125E6AA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48" w:rsidRDefault="00342C48">
      <w:pPr>
        <w:spacing w:after="0" w:line="240" w:lineRule="auto"/>
      </w:pPr>
      <w:r>
        <w:separator/>
      </w:r>
    </w:p>
  </w:footnote>
  <w:footnote w:type="continuationSeparator" w:id="0">
    <w:p w:rsidR="00342C48" w:rsidRDefault="0034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526AC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35EB153" wp14:editId="72C59797">
              <wp:simplePos x="0" y="0"/>
              <wp:positionH relativeFrom="page">
                <wp:posOffset>6877050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" fillcolor="#92cddc [1944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D612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555EEA" wp14:editId="6326EF94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F51974" w:rsidRDefault="00526AC1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51974">
                            <w:rPr>
                              <w:rFonts w:ascii="Times New Roman" w:hAnsi="Times New Roman"/>
                              <w:color w:val="262626" w:themeColor="text1" w:themeTint="D9"/>
                              <w:sz w:val="24"/>
                              <w:szCs w:val="24"/>
                            </w:rPr>
                            <w:t>Wielokąty</w:t>
                          </w:r>
                          <w:r w:rsidR="006914D9" w:rsidRPr="00F51974">
                            <w:rPr>
                              <w:rFonts w:ascii="Times New Roman" w:hAnsi="Times New Roman"/>
                              <w:color w:val="262626" w:themeColor="text1" w:themeTint="D9"/>
                              <w:sz w:val="24"/>
                              <w:szCs w:val="24"/>
                            </w:rPr>
                            <w:t>.</w:t>
                          </w:r>
                          <w:r w:rsidR="00A45772" w:rsidRPr="00F51974">
                            <w:rPr>
                              <w:color w:val="262626" w:themeColor="text1" w:themeTint="D9"/>
                            </w:rPr>
                            <w:t xml:space="preserve"> 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45235" w:rsidRPr="00F51974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8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F51974" w:rsidRDefault="00526AC1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F51974">
                      <w:rPr>
                        <w:rFonts w:ascii="Times New Roman" w:hAnsi="Times New Roman"/>
                        <w:color w:val="262626" w:themeColor="text1" w:themeTint="D9"/>
                        <w:sz w:val="24"/>
                        <w:szCs w:val="24"/>
                      </w:rPr>
                      <w:t>Wielokąty</w:t>
                    </w:r>
                    <w:r w:rsidR="006914D9" w:rsidRPr="00F51974">
                      <w:rPr>
                        <w:rFonts w:ascii="Times New Roman" w:hAnsi="Times New Roman"/>
                        <w:color w:val="262626" w:themeColor="text1" w:themeTint="D9"/>
                        <w:sz w:val="24"/>
                        <w:szCs w:val="24"/>
                      </w:rPr>
                      <w:t>.</w:t>
                    </w:r>
                    <w:r w:rsidR="00A45772" w:rsidRPr="00F51974">
                      <w:rPr>
                        <w:color w:val="262626" w:themeColor="text1" w:themeTint="D9"/>
                      </w:rPr>
                      <w:t xml:space="preserve"> 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</w:t>
                    </w:r>
                    <w:r w:rsidR="00445235" w:rsidRPr="00F51974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99FDD0" wp14:editId="2BAAD707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407DF70" wp14:editId="4D13B8D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6145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3FE4"/>
    <w:rsid w:val="00034A5D"/>
    <w:rsid w:val="00040582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A3283"/>
    <w:rsid w:val="000C3545"/>
    <w:rsid w:val="000D10B5"/>
    <w:rsid w:val="000D1D6A"/>
    <w:rsid w:val="000E4DE2"/>
    <w:rsid w:val="000E7550"/>
    <w:rsid w:val="001051BC"/>
    <w:rsid w:val="00114C0B"/>
    <w:rsid w:val="001160C8"/>
    <w:rsid w:val="00116D82"/>
    <w:rsid w:val="00135A05"/>
    <w:rsid w:val="001400E4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4E1C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2C48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4BCC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26AC1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6620C"/>
    <w:rsid w:val="00784236"/>
    <w:rsid w:val="00786B2F"/>
    <w:rsid w:val="007942D3"/>
    <w:rsid w:val="007A1EF6"/>
    <w:rsid w:val="007A5143"/>
    <w:rsid w:val="007B4978"/>
    <w:rsid w:val="007D0166"/>
    <w:rsid w:val="007F7E19"/>
    <w:rsid w:val="00815B14"/>
    <w:rsid w:val="00822FD0"/>
    <w:rsid w:val="00843353"/>
    <w:rsid w:val="008454C4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7563"/>
    <w:rsid w:val="00942478"/>
    <w:rsid w:val="009554A9"/>
    <w:rsid w:val="0095731E"/>
    <w:rsid w:val="009605F2"/>
    <w:rsid w:val="00961005"/>
    <w:rsid w:val="00965137"/>
    <w:rsid w:val="00986499"/>
    <w:rsid w:val="00993EA8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07A29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6D0"/>
    <w:rsid w:val="00A94B7C"/>
    <w:rsid w:val="00AB0D9B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405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43D25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2E46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A7E70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01CD4"/>
    <w:rsid w:val="00F13A03"/>
    <w:rsid w:val="00F42F1F"/>
    <w:rsid w:val="00F45E61"/>
    <w:rsid w:val="00F51974"/>
    <w:rsid w:val="00F53D26"/>
    <w:rsid w:val="00F541B2"/>
    <w:rsid w:val="00F60A54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44091-D33A-43E4-B2C9-7A50BBDA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3</cp:revision>
  <cp:lastPrinted>2013-08-31T13:23:00Z</cp:lastPrinted>
  <dcterms:created xsi:type="dcterms:W3CDTF">2013-08-31T13:15:00Z</dcterms:created>
  <dcterms:modified xsi:type="dcterms:W3CDTF">2013-08-31T13:24:00Z</dcterms:modified>
</cp:coreProperties>
</file>